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SI-SAMU-NOMENC_DEVENIR_PAT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OK</w:t>
            </w:r>
          </w:p>
        </w:tc>
        <w:tc>
          <w:tcPr>
            <w:tcW w:type="dxa" w:w="1440"/>
          </w:tcPr>
          <w:p>
            <w:r>
              <w:t>Accord du service d'orientation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modalité d'exécution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TEMP</w:t>
            </w:r>
          </w:p>
        </w:tc>
        <w:tc>
          <w:tcPr>
            <w:tcW w:type="dxa" w:w="1440"/>
          </w:tcPr>
          <w:p>
            <w:r>
              <w:t>Accord sous condition (en attente d'avis ou d'examen complémentaire ou d'affectation vers le service adapté)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modalité d'exécution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SEUL</w:t>
            </w:r>
          </w:p>
        </w:tc>
        <w:tc>
          <w:tcPr>
            <w:tcW w:type="dxa" w:w="1440"/>
          </w:tcPr>
          <w:p>
            <w:r>
              <w:t>Laissé seul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Type de laissé sur place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AFAMILLE</w:t>
            </w:r>
          </w:p>
        </w:tc>
        <w:tc>
          <w:tcPr>
            <w:tcW w:type="dxa" w:w="1440"/>
          </w:tcPr>
          <w:p>
            <w:r>
              <w:t>Laissé à la famille ou entourage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Type de laissé sur place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AMED</w:t>
            </w:r>
          </w:p>
        </w:tc>
        <w:tc>
          <w:tcPr>
            <w:tcW w:type="dxa" w:w="1440"/>
          </w:tcPr>
          <w:p>
            <w:r>
              <w:t>Confié à un médecin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Type de laissé sur place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AFDO</w:t>
            </w:r>
          </w:p>
        </w:tc>
        <w:tc>
          <w:tcPr>
            <w:tcW w:type="dxa" w:w="1440"/>
          </w:tcPr>
          <w:p>
            <w:r>
              <w:t>Confié aux Forces de l'ordre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Type de laissé sur place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ATIERS</w:t>
            </w:r>
          </w:p>
        </w:tc>
        <w:tc>
          <w:tcPr>
            <w:tcW w:type="dxa" w:w="1440"/>
          </w:tcPr>
          <w:p>
            <w:r>
              <w:t xml:space="preserve">Confié à autre personne 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Type de laissé sur place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MOYPERSO</w:t>
            </w:r>
          </w:p>
        </w:tc>
        <w:tc>
          <w:tcPr>
            <w:tcW w:type="dxa" w:w="1440"/>
          </w:tcPr>
          <w:p>
            <w:r>
              <w:t>Retour à domicile - Transporté par ses propres moyens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mode de transport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Code vecteur choisi</w:t>
            </w:r>
          </w:p>
        </w:tc>
        <w:tc>
          <w:tcPr>
            <w:tcW w:type="dxa" w:w="1440"/>
          </w:tcPr>
          <w:p>
            <w:r>
              <w:t>Retour à domicile - Transporté par le vecteur d'intervention ou de transport envoyé par le CRRA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mode de transport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REFPAT</w:t>
            </w:r>
          </w:p>
        </w:tc>
        <w:tc>
          <w:tcPr>
            <w:tcW w:type="dxa" w:w="1440"/>
          </w:tcPr>
          <w:p>
            <w:r>
              <w:t>Retour à domicile - Refus du patient, patient laissé sur place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motif de refus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REFFAM</w:t>
            </w:r>
          </w:p>
        </w:tc>
        <w:tc>
          <w:tcPr>
            <w:tcW w:type="dxa" w:w="1440"/>
          </w:tcPr>
          <w:p>
            <w:r>
              <w:t>Retour à domicile - Refus de l'entourage, patient laissé sur place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motif de refus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PASREAKO</w:t>
            </w:r>
          </w:p>
        </w:tc>
        <w:tc>
          <w:tcPr>
            <w:tcW w:type="dxa" w:w="1440"/>
          </w:tcPr>
          <w:p>
            <w:r>
              <w:t>DCD sans réanimation - non examiné par médecin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l'information relative au décès du patient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PASREAOK</w:t>
            </w:r>
          </w:p>
        </w:tc>
        <w:tc>
          <w:tcPr>
            <w:tcW w:type="dxa" w:w="1440"/>
          </w:tcPr>
          <w:p>
            <w:r>
              <w:t>DCD sans réanimation - examiné par médecin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l'information relative au décès du patient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REA</w:t>
            </w:r>
          </w:p>
        </w:tc>
        <w:tc>
          <w:tcPr>
            <w:tcW w:type="dxa" w:w="1440"/>
          </w:tcPr>
          <w:p>
            <w:r>
              <w:t xml:space="preserve">DCD après réanimation 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l'information relative au décès du patient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TRANSPOR</w:t>
            </w:r>
          </w:p>
        </w:tc>
        <w:tc>
          <w:tcPr>
            <w:tcW w:type="dxa" w:w="1440"/>
          </w:tcPr>
          <w:p>
            <w:r>
              <w:t>DCD pendant le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l'information relative au décès du patient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ADM</w:t>
            </w:r>
          </w:p>
        </w:tc>
        <w:tc>
          <w:tcPr>
            <w:tcW w:type="dxa" w:w="1440"/>
          </w:tcPr>
          <w:p>
            <w:r>
              <w:t>DCD à son admission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l'information relative au décès du patient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FUGUE</w:t>
            </w:r>
          </w:p>
        </w:tc>
        <w:tc>
          <w:tcPr>
            <w:tcW w:type="dxa" w:w="1440"/>
          </w:tcPr>
          <w:p>
            <w:r>
              <w:t>Fugue, le patient n'est plus sur les lieux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motif de refus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REFAUTRE</w:t>
            </w:r>
          </w:p>
        </w:tc>
        <w:tc>
          <w:tcPr>
            <w:tcW w:type="dxa" w:w="1440"/>
          </w:tcPr>
          <w:p>
            <w:r>
              <w:t>Autres refus orientation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motif de refus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RAS</w:t>
            </w:r>
          </w:p>
        </w:tc>
        <w:tc>
          <w:tcPr>
            <w:tcW w:type="dxa" w:w="1440"/>
          </w:tcPr>
          <w:p>
            <w:r>
              <w:t>Pas de prise en charge nécessaire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Devenir issu de la décision d'orientation + Type de laissé sur place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5ABE72-2FFE-4048-A242-E9F8077F1CBC}"/>
</file>

<file path=customXml/itemProps3.xml><?xml version="1.0" encoding="utf-8"?>
<ds:datastoreItem xmlns:ds="http://schemas.openxmlformats.org/officeDocument/2006/customXml" ds:itemID="{CD7A4C57-BFE1-4026-A221-BF3AA65CD2AB}"/>
</file>

<file path=customXml/itemProps4.xml><?xml version="1.0" encoding="utf-8"?>
<ds:datastoreItem xmlns:ds="http://schemas.openxmlformats.org/officeDocument/2006/customXml" ds:itemID="{F8E5ABDA-4D37-4FE2-B9AA-4690595BBB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